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Default="005965CF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48"/>
          <w:szCs w:val="48"/>
        </w:rPr>
      </w:pPr>
      <w:bookmarkStart w:id="0" w:name="_GoBack"/>
      <w:bookmarkEnd w:id="0"/>
      <w:r>
        <w:rPr>
          <w:b/>
          <w:color w:val="215868"/>
          <w:sz w:val="48"/>
          <w:szCs w:val="48"/>
        </w:rPr>
        <w:t>Zadani</w:t>
      </w:r>
      <w:r w:rsidR="00573FD3">
        <w:rPr>
          <w:b/>
          <w:color w:val="215868"/>
          <w:sz w:val="48"/>
          <w:szCs w:val="48"/>
        </w:rPr>
        <w:t>e</w:t>
      </w:r>
    </w:p>
    <w:p w:rsidR="006E6451" w:rsidRDefault="00E83A30" w:rsidP="000C390B">
      <w:pPr>
        <w:pStyle w:val="Tytu"/>
        <w:numPr>
          <w:ilvl w:val="0"/>
          <w:numId w:val="6"/>
        </w:numPr>
        <w:tabs>
          <w:tab w:val="left" w:pos="851"/>
        </w:tabs>
        <w:spacing w:line="360" w:lineRule="auto"/>
        <w:rPr>
          <w:color w:val="215868"/>
          <w:sz w:val="28"/>
          <w:szCs w:val="28"/>
        </w:rPr>
      </w:pPr>
      <w:r>
        <w:rPr>
          <w:noProof/>
          <w:color w:val="21586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3147060</wp:posOffset>
                </wp:positionH>
                <wp:positionV relativeFrom="paragraph">
                  <wp:posOffset>384810</wp:posOffset>
                </wp:positionV>
                <wp:extent cx="714375" cy="704850"/>
                <wp:effectExtent l="19050" t="19050" r="47625" b="38100"/>
                <wp:wrapNone/>
                <wp:docPr id="642" name="Gwiazda 8-ramienna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704850"/>
                        </a:xfrm>
                        <a:prstGeom prst="star8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3A30" w:rsidRPr="00E83A30" w:rsidRDefault="00E83A30" w:rsidP="00E83A30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E83A30">
                              <w:rPr>
                                <w:sz w:val="36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Gwiazda 8-ramienna 642" o:spid="_x0000_s1026" type="#_x0000_t58" style="position:absolute;left:0;text-align:left;margin-left:247.8pt;margin-top:30.3pt;width:56.25pt;height:55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" adj="2700" fillcolor="#9bbb59 [3206]" strokecolor="#4e6128 [1606]" strokeweight="2pt">
                <v:textbox>
                  <w:txbxContent>
                    <w:p w:rsidR="00E83A30" w:rsidRPr="00E83A30" w:rsidRDefault="00E83A30" w:rsidP="00E83A30">
                      <w:pPr>
                        <w:jc w:val="center"/>
                        <w:rPr>
                          <w:sz w:val="36"/>
                        </w:rPr>
                      </w:pPr>
                      <w:r w:rsidRPr="00E83A30">
                        <w:rPr>
                          <w:sz w:val="36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15868"/>
          <w:sz w:val="28"/>
          <w:szCs w:val="28"/>
        </w:rPr>
        <w:t>Zapisz podane masy we wskazanej jednostce</w:t>
      </w:r>
      <w:r w:rsidR="006459EA">
        <w:rPr>
          <w:color w:val="215868"/>
          <w:sz w:val="28"/>
          <w:szCs w:val="28"/>
        </w:rPr>
        <w:t>.</w:t>
      </w:r>
      <w:r w:rsidR="00823295">
        <w:rPr>
          <w:color w:val="215868"/>
          <w:sz w:val="28"/>
          <w:szCs w:val="28"/>
        </w:rPr>
        <w:br/>
      </w:r>
    </w:p>
    <w:p w:rsidR="00E83A30" w:rsidRDefault="00E83A30" w:rsidP="000C390B">
      <w:pPr>
        <w:pStyle w:val="Akapitzlist"/>
        <w:numPr>
          <w:ilvl w:val="0"/>
          <w:numId w:val="8"/>
        </w:numPr>
        <w:spacing w:line="720" w:lineRule="auto"/>
        <w:ind w:left="1069"/>
        <w:rPr>
          <w:rFonts w:ascii="Cambria" w:eastAsia="Times New Roman" w:hAnsi="Cambria"/>
          <w:color w:val="215868"/>
          <w:kern w:val="28"/>
          <w:sz w:val="28"/>
          <w:szCs w:val="28"/>
        </w:rPr>
      </w:pPr>
      <w:r w:rsidRPr="00E83A30">
        <w:rPr>
          <w:b/>
          <w:noProof/>
          <w:color w:val="21586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BEA76A" wp14:editId="2E298C70">
                <wp:simplePos x="0" y="0"/>
                <wp:positionH relativeFrom="column">
                  <wp:posOffset>3147060</wp:posOffset>
                </wp:positionH>
                <wp:positionV relativeFrom="paragraph">
                  <wp:posOffset>486410</wp:posOffset>
                </wp:positionV>
                <wp:extent cx="714375" cy="704850"/>
                <wp:effectExtent l="19050" t="19050" r="47625" b="38100"/>
                <wp:wrapNone/>
                <wp:docPr id="643" name="Gwiazda 8-ramienna 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704850"/>
                        </a:xfrm>
                        <a:prstGeom prst="star8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3A30" w:rsidRPr="00E83A30" w:rsidRDefault="00E83A30" w:rsidP="00E83A30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E83A30">
                              <w:rPr>
                                <w:b/>
                                <w:sz w:val="28"/>
                              </w:rPr>
                              <w:t>dag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wiazda 8-ramienna 643" o:spid="_x0000_s1027" type="#_x0000_t58" style="position:absolute;left:0;text-align:left;margin-left:247.8pt;margin-top:38.3pt;width:56.25pt;height:55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" adj="2700" fillcolor="#8064a2 [3207]" strokecolor="#3f3151 [1607]" strokeweight="2pt">
                <v:textbox>
                  <w:txbxContent>
                    <w:p w:rsidR="00E83A30" w:rsidRPr="00E83A30" w:rsidRDefault="00E83A30" w:rsidP="00E83A30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E83A30">
                        <w:rPr>
                          <w:b/>
                          <w:sz w:val="28"/>
                        </w:rPr>
                        <w:t>dag</w:t>
                      </w:r>
                    </w:p>
                  </w:txbxContent>
                </v:textbox>
              </v:shape>
            </w:pict>
          </mc:Fallback>
        </mc:AlternateContent>
      </w:r>
      <w:r w:rsidRPr="00E83A30">
        <w:rPr>
          <w:rFonts w:ascii="Cambria" w:eastAsia="Times New Roman" w:hAnsi="Cambria"/>
          <w:b/>
          <w:color w:val="215868"/>
          <w:kern w:val="28"/>
          <w:sz w:val="28"/>
          <w:szCs w:val="28"/>
        </w:rPr>
        <w:t>90</w:t>
      </w:r>
      <w:r>
        <w:rPr>
          <w:rFonts w:ascii="Cambria" w:eastAsia="Times New Roman" w:hAnsi="Cambria"/>
          <w:color w:val="215868"/>
          <w:kern w:val="28"/>
          <w:sz w:val="28"/>
          <w:szCs w:val="28"/>
        </w:rPr>
        <w:t xml:space="preserve"> dag, </w:t>
      </w:r>
      <w:r w:rsidRPr="00E83A30">
        <w:rPr>
          <w:rFonts w:ascii="Cambria" w:eastAsia="Times New Roman" w:hAnsi="Cambria"/>
          <w:b/>
          <w:color w:val="215868"/>
          <w:kern w:val="28"/>
          <w:sz w:val="28"/>
          <w:szCs w:val="28"/>
        </w:rPr>
        <w:t>4</w:t>
      </w:r>
      <w:r>
        <w:rPr>
          <w:rFonts w:ascii="Cambria" w:eastAsia="Times New Roman" w:hAnsi="Cambria"/>
          <w:color w:val="215868"/>
          <w:kern w:val="28"/>
          <w:sz w:val="28"/>
          <w:szCs w:val="28"/>
        </w:rPr>
        <w:t xml:space="preserve"> kg, </w:t>
      </w:r>
      <w:r w:rsidRPr="00E83A30">
        <w:rPr>
          <w:rFonts w:ascii="Cambria" w:eastAsia="Times New Roman" w:hAnsi="Cambria"/>
          <w:b/>
          <w:color w:val="215868"/>
          <w:kern w:val="28"/>
          <w:sz w:val="28"/>
          <w:szCs w:val="28"/>
        </w:rPr>
        <w:t>18</w:t>
      </w:r>
      <w:r>
        <w:rPr>
          <w:rFonts w:ascii="Cambria" w:eastAsia="Times New Roman" w:hAnsi="Cambria"/>
          <w:color w:val="215868"/>
          <w:kern w:val="28"/>
          <w:sz w:val="28"/>
          <w:szCs w:val="28"/>
        </w:rPr>
        <w:t xml:space="preserve"> kg, </w:t>
      </w:r>
      <w:r w:rsidRPr="00E83A30">
        <w:rPr>
          <w:rFonts w:ascii="Cambria" w:eastAsia="Times New Roman" w:hAnsi="Cambria"/>
          <w:b/>
          <w:color w:val="215868"/>
          <w:kern w:val="28"/>
          <w:sz w:val="28"/>
          <w:szCs w:val="28"/>
        </w:rPr>
        <w:t>30</w:t>
      </w:r>
      <w:r>
        <w:rPr>
          <w:rFonts w:ascii="Cambria" w:eastAsia="Times New Roman" w:hAnsi="Cambria"/>
          <w:color w:val="215868"/>
          <w:kern w:val="28"/>
          <w:sz w:val="28"/>
          <w:szCs w:val="28"/>
        </w:rPr>
        <w:t xml:space="preserve"> dag </w:t>
      </w:r>
    </w:p>
    <w:p w:rsidR="00E83A30" w:rsidRDefault="00823295" w:rsidP="000C390B">
      <w:pPr>
        <w:pStyle w:val="Akapitzlist"/>
        <w:numPr>
          <w:ilvl w:val="0"/>
          <w:numId w:val="8"/>
        </w:numPr>
        <w:spacing w:line="720" w:lineRule="auto"/>
        <w:ind w:left="1069"/>
        <w:rPr>
          <w:rFonts w:ascii="Cambria" w:eastAsia="Times New Roman" w:hAnsi="Cambria"/>
          <w:color w:val="215868"/>
          <w:kern w:val="28"/>
          <w:sz w:val="28"/>
          <w:szCs w:val="28"/>
        </w:rPr>
      </w:pPr>
      <w:r w:rsidRPr="00E83A30">
        <w:rPr>
          <w:b/>
          <w:noProof/>
          <w:color w:val="21586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9693DE" wp14:editId="01B37B00">
                <wp:simplePos x="0" y="0"/>
                <wp:positionH relativeFrom="column">
                  <wp:posOffset>3147060</wp:posOffset>
                </wp:positionH>
                <wp:positionV relativeFrom="paragraph">
                  <wp:posOffset>587375</wp:posOffset>
                </wp:positionV>
                <wp:extent cx="714375" cy="704850"/>
                <wp:effectExtent l="19050" t="19050" r="47625" b="38100"/>
                <wp:wrapNone/>
                <wp:docPr id="644" name="Gwiazda 8-ramienna 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704850"/>
                        </a:xfrm>
                        <a:prstGeom prst="star8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3A30" w:rsidRPr="00E83A30" w:rsidRDefault="00E83A30" w:rsidP="00E83A30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E83A30">
                              <w:rPr>
                                <w:b/>
                                <w:sz w:val="32"/>
                              </w:rPr>
                              <w:t>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wiazda 8-ramienna 644" o:spid="_x0000_s1028" type="#_x0000_t58" style="position:absolute;left:0;text-align:left;margin-left:247.8pt;margin-top:46.25pt;width:56.25pt;height:55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" adj="2700" fillcolor="#c0504d [3205]" strokecolor="#622423 [1605]" strokeweight="2pt">
                <v:textbox>
                  <w:txbxContent>
                    <w:p w:rsidR="00E83A30" w:rsidRPr="00E83A30" w:rsidRDefault="00E83A30" w:rsidP="00E83A30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E83A30">
                        <w:rPr>
                          <w:b/>
                          <w:sz w:val="32"/>
                        </w:rPr>
                        <w:t>kg</w:t>
                      </w:r>
                    </w:p>
                  </w:txbxContent>
                </v:textbox>
              </v:shape>
            </w:pict>
          </mc:Fallback>
        </mc:AlternateContent>
      </w:r>
      <w:r w:rsidR="00E83A30" w:rsidRPr="00E83A30">
        <w:rPr>
          <w:rFonts w:ascii="Cambria" w:eastAsia="Times New Roman" w:hAnsi="Cambria"/>
          <w:b/>
          <w:color w:val="215868"/>
          <w:kern w:val="28"/>
          <w:sz w:val="28"/>
          <w:szCs w:val="28"/>
        </w:rPr>
        <w:t>100</w:t>
      </w:r>
      <w:r w:rsidR="00E83A30">
        <w:rPr>
          <w:rFonts w:ascii="Cambria" w:eastAsia="Times New Roman" w:hAnsi="Cambria"/>
          <w:color w:val="215868"/>
          <w:kern w:val="28"/>
          <w:sz w:val="28"/>
          <w:szCs w:val="28"/>
        </w:rPr>
        <w:t xml:space="preserve"> kg, </w:t>
      </w:r>
      <w:r w:rsidR="00E83A30" w:rsidRPr="00E83A30">
        <w:rPr>
          <w:rFonts w:ascii="Cambria" w:eastAsia="Times New Roman" w:hAnsi="Cambria"/>
          <w:b/>
          <w:color w:val="215868"/>
          <w:kern w:val="28"/>
          <w:sz w:val="28"/>
          <w:szCs w:val="28"/>
        </w:rPr>
        <w:t>500g</w:t>
      </w:r>
      <w:r w:rsidR="00E83A30">
        <w:rPr>
          <w:rFonts w:ascii="Cambria" w:eastAsia="Times New Roman" w:hAnsi="Cambria"/>
          <w:color w:val="215868"/>
          <w:kern w:val="28"/>
          <w:sz w:val="28"/>
          <w:szCs w:val="28"/>
        </w:rPr>
        <w:t xml:space="preserve">, </w:t>
      </w:r>
      <w:r w:rsidR="00E83A30" w:rsidRPr="00E83A30">
        <w:rPr>
          <w:rFonts w:ascii="Cambria" w:eastAsia="Times New Roman" w:hAnsi="Cambria"/>
          <w:b/>
          <w:color w:val="215868"/>
          <w:kern w:val="28"/>
          <w:sz w:val="28"/>
          <w:szCs w:val="28"/>
        </w:rPr>
        <w:t>9</w:t>
      </w:r>
      <w:r w:rsidR="00E83A30">
        <w:rPr>
          <w:rFonts w:ascii="Cambria" w:eastAsia="Times New Roman" w:hAnsi="Cambria"/>
          <w:color w:val="215868"/>
          <w:kern w:val="28"/>
          <w:sz w:val="28"/>
          <w:szCs w:val="28"/>
        </w:rPr>
        <w:t xml:space="preserve"> kg </w:t>
      </w:r>
      <w:r w:rsidR="00E83A30" w:rsidRPr="00E83A30">
        <w:rPr>
          <w:rFonts w:ascii="Cambria" w:eastAsia="Times New Roman" w:hAnsi="Cambria"/>
          <w:b/>
          <w:color w:val="215868"/>
          <w:kern w:val="28"/>
          <w:sz w:val="28"/>
          <w:szCs w:val="28"/>
        </w:rPr>
        <w:t>5</w:t>
      </w:r>
      <w:r w:rsidR="00E83A30">
        <w:rPr>
          <w:rFonts w:ascii="Cambria" w:eastAsia="Times New Roman" w:hAnsi="Cambria"/>
          <w:color w:val="215868"/>
          <w:kern w:val="28"/>
          <w:sz w:val="28"/>
          <w:szCs w:val="28"/>
        </w:rPr>
        <w:t xml:space="preserve"> dag</w:t>
      </w:r>
    </w:p>
    <w:p w:rsidR="00E83A30" w:rsidRPr="00E83A30" w:rsidRDefault="00E83A30" w:rsidP="000C390B">
      <w:pPr>
        <w:pStyle w:val="Akapitzlist"/>
        <w:numPr>
          <w:ilvl w:val="0"/>
          <w:numId w:val="8"/>
        </w:numPr>
        <w:spacing w:line="720" w:lineRule="auto"/>
        <w:ind w:left="1069"/>
        <w:rPr>
          <w:rFonts w:ascii="Cambria" w:eastAsia="Times New Roman" w:hAnsi="Cambria"/>
          <w:color w:val="215868"/>
          <w:kern w:val="28"/>
          <w:sz w:val="28"/>
          <w:szCs w:val="28"/>
        </w:rPr>
      </w:pPr>
      <w:r w:rsidRPr="00E83A30">
        <w:rPr>
          <w:rFonts w:ascii="Cambria" w:eastAsia="Times New Roman" w:hAnsi="Cambria"/>
          <w:b/>
          <w:color w:val="215868"/>
          <w:kern w:val="28"/>
          <w:sz w:val="28"/>
          <w:szCs w:val="28"/>
        </w:rPr>
        <w:t>50000</w:t>
      </w:r>
      <w:r>
        <w:rPr>
          <w:rFonts w:ascii="Cambria" w:eastAsia="Times New Roman" w:hAnsi="Cambria"/>
          <w:color w:val="215868"/>
          <w:kern w:val="28"/>
          <w:sz w:val="28"/>
          <w:szCs w:val="28"/>
        </w:rPr>
        <w:t xml:space="preserve"> g, </w:t>
      </w:r>
      <w:r w:rsidRPr="00E83A30">
        <w:rPr>
          <w:rFonts w:ascii="Cambria" w:eastAsia="Times New Roman" w:hAnsi="Cambria"/>
          <w:b/>
          <w:color w:val="215868"/>
          <w:kern w:val="28"/>
          <w:sz w:val="28"/>
          <w:szCs w:val="28"/>
        </w:rPr>
        <w:t>200</w:t>
      </w:r>
      <w:r>
        <w:rPr>
          <w:rFonts w:ascii="Cambria" w:eastAsia="Times New Roman" w:hAnsi="Cambria"/>
          <w:b/>
          <w:color w:val="215868"/>
          <w:kern w:val="28"/>
          <w:sz w:val="28"/>
          <w:szCs w:val="28"/>
        </w:rPr>
        <w:t xml:space="preserve"> </w:t>
      </w:r>
      <w:r w:rsidRPr="00E83A30">
        <w:rPr>
          <w:rFonts w:ascii="Cambria" w:eastAsia="Times New Roman" w:hAnsi="Cambria"/>
          <w:color w:val="215868"/>
          <w:kern w:val="28"/>
          <w:sz w:val="28"/>
          <w:szCs w:val="28"/>
        </w:rPr>
        <w:t>dag</w:t>
      </w:r>
      <w:r>
        <w:rPr>
          <w:rFonts w:ascii="Cambria" w:eastAsia="Times New Roman" w:hAnsi="Cambria"/>
          <w:color w:val="215868"/>
          <w:kern w:val="28"/>
          <w:sz w:val="28"/>
          <w:szCs w:val="28"/>
        </w:rPr>
        <w:t xml:space="preserve">, </w:t>
      </w:r>
      <w:r w:rsidRPr="00E83A30">
        <w:rPr>
          <w:rFonts w:ascii="Cambria" w:eastAsia="Times New Roman" w:hAnsi="Cambria"/>
          <w:b/>
          <w:color w:val="215868"/>
          <w:kern w:val="28"/>
          <w:sz w:val="28"/>
          <w:szCs w:val="28"/>
        </w:rPr>
        <w:t>49</w:t>
      </w:r>
      <w:r>
        <w:rPr>
          <w:rFonts w:ascii="Cambria" w:eastAsia="Times New Roman" w:hAnsi="Cambria"/>
          <w:color w:val="215868"/>
          <w:kern w:val="28"/>
          <w:sz w:val="28"/>
          <w:szCs w:val="28"/>
        </w:rPr>
        <w:t xml:space="preserve"> t</w:t>
      </w:r>
    </w:p>
    <w:p w:rsidR="00823295" w:rsidRDefault="00823295" w:rsidP="00823295">
      <w:pPr>
        <w:pStyle w:val="Akapitzlist"/>
        <w:ind w:left="360" w:firstLine="0"/>
        <w:rPr>
          <w:rFonts w:ascii="Cambria" w:eastAsia="Times New Roman" w:hAnsi="Cambria"/>
          <w:color w:val="215868"/>
          <w:kern w:val="28"/>
          <w:sz w:val="28"/>
          <w:szCs w:val="28"/>
        </w:rPr>
      </w:pPr>
    </w:p>
    <w:p w:rsidR="00823295" w:rsidRDefault="00823295" w:rsidP="00823295">
      <w:pPr>
        <w:pStyle w:val="Akapitzlist"/>
        <w:ind w:left="360" w:firstLine="0"/>
        <w:rPr>
          <w:rFonts w:ascii="Cambria" w:eastAsia="Times New Roman" w:hAnsi="Cambria"/>
          <w:color w:val="215868"/>
          <w:kern w:val="28"/>
          <w:sz w:val="28"/>
          <w:szCs w:val="28"/>
        </w:rPr>
      </w:pPr>
    </w:p>
    <w:p w:rsidR="00502548" w:rsidRDefault="00502548" w:rsidP="000C390B">
      <w:pPr>
        <w:pStyle w:val="Akapitzlist"/>
        <w:numPr>
          <w:ilvl w:val="0"/>
          <w:numId w:val="7"/>
        </w:numPr>
        <w:rPr>
          <w:rFonts w:ascii="Cambria" w:eastAsia="Times New Roman" w:hAnsi="Cambria"/>
          <w:color w:val="215868"/>
          <w:kern w:val="28"/>
          <w:sz w:val="28"/>
          <w:szCs w:val="28"/>
        </w:rPr>
      </w:pPr>
      <w:r w:rsidRPr="00502548">
        <w:rPr>
          <w:rFonts w:ascii="Cambria" w:eastAsia="Times New Roman" w:hAnsi="Cambria"/>
          <w:color w:val="215868"/>
          <w:kern w:val="28"/>
          <w:sz w:val="28"/>
          <w:szCs w:val="28"/>
        </w:rPr>
        <w:t>Uzupełnij</w:t>
      </w:r>
      <w:r w:rsidR="00B4182E">
        <w:rPr>
          <w:rFonts w:ascii="Cambria" w:eastAsia="Times New Roman" w:hAnsi="Cambria"/>
          <w:color w:val="215868"/>
          <w:kern w:val="28"/>
          <w:sz w:val="28"/>
          <w:szCs w:val="28"/>
        </w:rPr>
        <w:t>,</w:t>
      </w:r>
      <w:r w:rsidRPr="00502548">
        <w:rPr>
          <w:rFonts w:ascii="Cambria" w:eastAsia="Times New Roman" w:hAnsi="Cambria"/>
          <w:color w:val="215868"/>
          <w:kern w:val="28"/>
          <w:sz w:val="28"/>
          <w:szCs w:val="28"/>
        </w:rPr>
        <w:t xml:space="preserve"> o jednostki</w:t>
      </w:r>
      <w:r w:rsidR="00B4182E">
        <w:rPr>
          <w:rFonts w:ascii="Cambria" w:eastAsia="Times New Roman" w:hAnsi="Cambria"/>
          <w:color w:val="215868"/>
          <w:kern w:val="28"/>
          <w:sz w:val="28"/>
          <w:szCs w:val="28"/>
        </w:rPr>
        <w:t>,</w:t>
      </w:r>
      <w:r w:rsidRPr="00502548">
        <w:rPr>
          <w:rFonts w:ascii="Cambria" w:eastAsia="Times New Roman" w:hAnsi="Cambria"/>
          <w:color w:val="215868"/>
          <w:kern w:val="28"/>
          <w:sz w:val="28"/>
          <w:szCs w:val="28"/>
        </w:rPr>
        <w:t xml:space="preserve"> podstawowe dane o </w:t>
      </w:r>
      <w:r w:rsidR="00B4182E">
        <w:rPr>
          <w:rFonts w:ascii="Cambria" w:eastAsia="Times New Roman" w:hAnsi="Cambria"/>
          <w:color w:val="215868"/>
          <w:kern w:val="28"/>
          <w:sz w:val="28"/>
          <w:szCs w:val="28"/>
        </w:rPr>
        <w:t>czarnej panterze</w:t>
      </w:r>
      <w:r w:rsidRPr="00502548">
        <w:rPr>
          <w:rFonts w:ascii="Cambria" w:eastAsia="Times New Roman" w:hAnsi="Cambria"/>
          <w:color w:val="215868"/>
          <w:kern w:val="28"/>
          <w:sz w:val="28"/>
          <w:szCs w:val="28"/>
        </w:rPr>
        <w:t xml:space="preserve">. </w:t>
      </w:r>
    </w:p>
    <w:p w:rsidR="00B4182E" w:rsidRPr="00B4182E" w:rsidRDefault="00B4182E" w:rsidP="00B4182E">
      <w:pPr>
        <w:rPr>
          <w:rFonts w:ascii="Cambria" w:eastAsia="Times New Roman" w:hAnsi="Cambria"/>
          <w:color w:val="215868"/>
          <w:kern w:val="28"/>
          <w:sz w:val="28"/>
          <w:szCs w:val="28"/>
        </w:rPr>
      </w:pPr>
    </w:p>
    <w:tbl>
      <w:tblPr>
        <w:tblStyle w:val="Jasnasiatkaakcent5"/>
        <w:tblW w:w="0" w:type="auto"/>
        <w:jc w:val="center"/>
        <w:tblInd w:w="817" w:type="dxa"/>
        <w:tblLook w:val="04A0" w:firstRow="1" w:lastRow="0" w:firstColumn="1" w:lastColumn="0" w:noHBand="0" w:noVBand="1"/>
      </w:tblPr>
      <w:tblGrid>
        <w:gridCol w:w="2268"/>
        <w:gridCol w:w="4536"/>
      </w:tblGrid>
      <w:tr w:rsidR="00B4182E" w:rsidRPr="00B4182E" w:rsidTr="00B418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gridSpan w:val="2"/>
            <w:vAlign w:val="center"/>
          </w:tcPr>
          <w:p w:rsidR="00B4182E" w:rsidRDefault="00B4182E">
            <w:pPr>
              <w:jc w:val="center"/>
              <w:rPr>
                <w:color w:val="365F91" w:themeColor="accent1" w:themeShade="BF"/>
                <w:sz w:val="28"/>
              </w:rPr>
            </w:pPr>
            <w:r>
              <w:rPr>
                <w:color w:val="365F91" w:themeColor="accent1" w:themeShade="BF"/>
                <w:sz w:val="28"/>
              </w:rPr>
              <w:br/>
            </w:r>
            <w:r>
              <w:rPr>
                <w:color w:val="365F91" w:themeColor="accent1" w:themeShade="BF"/>
                <w:sz w:val="28"/>
              </w:rPr>
              <w:br/>
            </w:r>
          </w:p>
          <w:p w:rsidR="00B4182E" w:rsidRDefault="00B4182E">
            <w:pPr>
              <w:jc w:val="center"/>
              <w:rPr>
                <w:color w:val="365F91" w:themeColor="accent1" w:themeShade="BF"/>
                <w:sz w:val="28"/>
              </w:rPr>
            </w:pPr>
          </w:p>
          <w:p w:rsidR="00B4182E" w:rsidRDefault="00B4182E">
            <w:pPr>
              <w:jc w:val="center"/>
              <w:rPr>
                <w:color w:val="365F91" w:themeColor="accent1" w:themeShade="BF"/>
                <w:sz w:val="28"/>
              </w:rPr>
            </w:pPr>
          </w:p>
          <w:p w:rsidR="00B4182E" w:rsidRDefault="00B4182E">
            <w:pPr>
              <w:jc w:val="center"/>
              <w:rPr>
                <w:color w:val="365F91" w:themeColor="accent1" w:themeShade="BF"/>
                <w:sz w:val="28"/>
              </w:rPr>
            </w:pPr>
          </w:p>
          <w:p w:rsidR="00B4182E" w:rsidRDefault="00B4182E">
            <w:pPr>
              <w:jc w:val="center"/>
              <w:rPr>
                <w:color w:val="365F91" w:themeColor="accent1" w:themeShade="BF"/>
                <w:sz w:val="28"/>
              </w:rPr>
            </w:pPr>
          </w:p>
          <w:p w:rsidR="00B4182E" w:rsidRPr="00B4182E" w:rsidRDefault="00B4182E">
            <w:pPr>
              <w:jc w:val="center"/>
              <w:rPr>
                <w:b w:val="0"/>
                <w:bCs w:val="0"/>
                <w:color w:val="365F91" w:themeColor="accent1" w:themeShade="BF"/>
                <w:sz w:val="28"/>
              </w:rPr>
            </w:pPr>
            <w:r w:rsidRPr="00B4182E">
              <w:rPr>
                <w:noProof/>
                <w:color w:val="F9FAFD" w:themeColor="accent1" w:themeTint="08"/>
                <w:spacing w:val="10"/>
                <w:kern w:val="28"/>
                <w:sz w:val="28"/>
                <w:szCs w:val="28"/>
                <w:lang w:eastAsia="pl-PL"/>
                <w14:shadow w14:blurRad="50901" w14:dist="38493" w14:dir="13500000" w14:sx="0" w14:sy="0" w14:kx="0" w14:ky="0" w14:algn="none">
                  <w14:srgbClr w14:val="000000">
                    <w14:alpha w14:val="40000"/>
                  </w14:srgbClr>
                </w14:shadow>
                <w14:textOutline w14:w="6743" w14:cap="flat" w14:cmpd="sng" w14:algn="ctr">
                  <w14:solidFill>
                    <w14:schemeClr w14:val="accent1">
                      <w14:alpha w14:val="93500"/>
                      <w14:shade w14:val="25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5000"/>
                      <w14:lumMod w14:val="3000"/>
                      <w14:lumOff w14:val="97000"/>
                    </w14:schemeClr>
                  </w14:solidFill>
                </w14:textFill>
              </w:rPr>
              <w:drawing>
                <wp:anchor distT="0" distB="0" distL="114300" distR="114300" simplePos="0" relativeHeight="251681792" behindDoc="1" locked="0" layoutInCell="1" allowOverlap="1" wp14:anchorId="6C7A2420" wp14:editId="24C8DCD5">
                  <wp:simplePos x="0" y="0"/>
                  <wp:positionH relativeFrom="column">
                    <wp:posOffset>368935</wp:posOffset>
                  </wp:positionH>
                  <wp:positionV relativeFrom="paragraph">
                    <wp:posOffset>-1758315</wp:posOffset>
                  </wp:positionV>
                  <wp:extent cx="3333750" cy="2232660"/>
                  <wp:effectExtent l="0" t="0" r="0" b="0"/>
                  <wp:wrapNone/>
                  <wp:docPr id="645" name="Obraz 645" descr="C:\Users\Ania\AppData\Local\Microsoft\Windows\Temporary Internet Files\Content.IE5\AKSHKWQ7\MP90040648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nia\AppData\Local\Microsoft\Windows\Temporary Internet Files\Content.IE5\AKSHKWQ7\MP90040648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223266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4182E">
              <w:rPr>
                <w:color w:val="F9FAFD" w:themeColor="accent1" w:themeTint="08"/>
                <w:spacing w:val="10"/>
                <w:sz w:val="28"/>
                <w14:shadow w14:blurRad="50901" w14:dist="38493" w14:dir="13500000" w14:sx="0" w14:sy="0" w14:kx="0" w14:ky="0" w14:algn="none">
                  <w14:srgbClr w14:val="000000">
                    <w14:alpha w14:val="40000"/>
                  </w14:srgbClr>
                </w14:shadow>
                <w14:textOutline w14:w="6743" w14:cap="flat" w14:cmpd="sng" w14:algn="ctr">
                  <w14:solidFill>
                    <w14:schemeClr w14:val="accent1">
                      <w14:alpha w14:val="93500"/>
                      <w14:shade w14:val="25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5000"/>
                      <w14:lumMod w14:val="3000"/>
                      <w14:lumOff w14:val="97000"/>
                    </w14:schemeClr>
                  </w14:solidFill>
                </w14:textFill>
              </w:rPr>
              <w:t>Podstawowe dane</w:t>
            </w:r>
          </w:p>
        </w:tc>
      </w:tr>
      <w:tr w:rsidR="00B4182E" w:rsidRPr="00B4182E" w:rsidTr="00B41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B4182E" w:rsidRPr="00B4182E" w:rsidRDefault="00B4182E" w:rsidP="00B4182E">
            <w:pPr>
              <w:rPr>
                <w:color w:val="365F91" w:themeColor="accent1" w:themeShade="BF"/>
                <w:sz w:val="28"/>
                <w:szCs w:val="24"/>
              </w:rPr>
            </w:pPr>
            <w:r w:rsidRPr="00B4182E">
              <w:rPr>
                <w:b w:val="0"/>
                <w:bCs w:val="0"/>
                <w:color w:val="365F91" w:themeColor="accent1" w:themeShade="BF"/>
                <w:sz w:val="28"/>
              </w:rPr>
              <w:t>Długość ciała</w:t>
            </w:r>
          </w:p>
        </w:tc>
        <w:tc>
          <w:tcPr>
            <w:tcW w:w="4536" w:type="dxa"/>
            <w:vAlign w:val="center"/>
          </w:tcPr>
          <w:p w:rsidR="00B4182E" w:rsidRPr="00B4182E" w:rsidRDefault="00B4182E" w:rsidP="00B4182E">
            <w:pPr>
              <w:ind w:firstLine="7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65F91" w:themeColor="accent1" w:themeShade="BF"/>
                <w:sz w:val="28"/>
                <w:szCs w:val="24"/>
              </w:rPr>
            </w:pPr>
            <w:r w:rsidRPr="00B4182E">
              <w:rPr>
                <w:color w:val="365F91" w:themeColor="accent1" w:themeShade="BF"/>
                <w:sz w:val="28"/>
              </w:rPr>
              <w:t xml:space="preserve">1,50-1,85 </w:t>
            </w:r>
            <w:r w:rsidRPr="00B4182E">
              <w:rPr>
                <w:b/>
                <w:color w:val="4F81BD" w:themeColor="accent1"/>
                <w:sz w:val="4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?</w:t>
            </w:r>
          </w:p>
        </w:tc>
      </w:tr>
      <w:tr w:rsidR="00B4182E" w:rsidRPr="00B4182E" w:rsidTr="00B418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B4182E" w:rsidRPr="00B4182E" w:rsidRDefault="00B4182E" w:rsidP="00B4182E">
            <w:pPr>
              <w:rPr>
                <w:color w:val="365F91" w:themeColor="accent1" w:themeShade="BF"/>
                <w:sz w:val="28"/>
                <w:szCs w:val="24"/>
              </w:rPr>
            </w:pPr>
            <w:r w:rsidRPr="00B4182E">
              <w:rPr>
                <w:b w:val="0"/>
                <w:bCs w:val="0"/>
                <w:color w:val="365F91" w:themeColor="accent1" w:themeShade="BF"/>
                <w:sz w:val="28"/>
              </w:rPr>
              <w:t>Długość ogona</w:t>
            </w:r>
          </w:p>
        </w:tc>
        <w:tc>
          <w:tcPr>
            <w:tcW w:w="4536" w:type="dxa"/>
            <w:vAlign w:val="center"/>
          </w:tcPr>
          <w:p w:rsidR="00B4182E" w:rsidRPr="00B4182E" w:rsidRDefault="00B4182E" w:rsidP="00B4182E">
            <w:pPr>
              <w:ind w:firstLine="74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365F91" w:themeColor="accent1" w:themeShade="BF"/>
                <w:sz w:val="28"/>
                <w:szCs w:val="24"/>
              </w:rPr>
            </w:pPr>
            <w:r w:rsidRPr="00B4182E">
              <w:rPr>
                <w:color w:val="365F91" w:themeColor="accent1" w:themeShade="BF"/>
                <w:sz w:val="28"/>
              </w:rPr>
              <w:t xml:space="preserve">0,7-0,9 </w:t>
            </w:r>
            <w:r w:rsidRPr="00B4182E">
              <w:rPr>
                <w:b/>
                <w:color w:val="4F81BD" w:themeColor="accent1"/>
                <w:sz w:val="4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?</w:t>
            </w:r>
          </w:p>
        </w:tc>
      </w:tr>
      <w:tr w:rsidR="00B4182E" w:rsidRPr="00B4182E" w:rsidTr="00B41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B4182E" w:rsidRPr="00B4182E" w:rsidRDefault="00B4182E" w:rsidP="00B4182E">
            <w:pPr>
              <w:rPr>
                <w:color w:val="365F91" w:themeColor="accent1" w:themeShade="BF"/>
                <w:sz w:val="28"/>
                <w:szCs w:val="24"/>
              </w:rPr>
            </w:pPr>
            <w:r w:rsidRPr="00B4182E">
              <w:rPr>
                <w:b w:val="0"/>
                <w:bCs w:val="0"/>
                <w:color w:val="365F91" w:themeColor="accent1" w:themeShade="BF"/>
                <w:sz w:val="28"/>
              </w:rPr>
              <w:t>Masa ciała</w:t>
            </w:r>
          </w:p>
        </w:tc>
        <w:tc>
          <w:tcPr>
            <w:tcW w:w="4536" w:type="dxa"/>
            <w:vAlign w:val="center"/>
          </w:tcPr>
          <w:p w:rsidR="00B4182E" w:rsidRPr="00B4182E" w:rsidRDefault="00B4182E" w:rsidP="00B4182E">
            <w:pPr>
              <w:ind w:firstLine="7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65F91" w:themeColor="accent1" w:themeShade="BF"/>
                <w:sz w:val="28"/>
                <w:szCs w:val="24"/>
              </w:rPr>
            </w:pPr>
            <w:r w:rsidRPr="00B4182E">
              <w:rPr>
                <w:color w:val="365F91" w:themeColor="accent1" w:themeShade="BF"/>
                <w:sz w:val="28"/>
              </w:rPr>
              <w:t xml:space="preserve">68-136 </w:t>
            </w:r>
            <w:r w:rsidRPr="00B4182E">
              <w:rPr>
                <w:b/>
                <w:color w:val="4F81BD" w:themeColor="accent1"/>
                <w:sz w:val="4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?</w:t>
            </w:r>
          </w:p>
        </w:tc>
      </w:tr>
    </w:tbl>
    <w:p w:rsidR="00502548" w:rsidRDefault="00502548" w:rsidP="007350E7">
      <w:pPr>
        <w:rPr>
          <w:rFonts w:ascii="Cambria" w:eastAsia="Times New Roman" w:hAnsi="Cambria"/>
          <w:color w:val="215868"/>
          <w:kern w:val="28"/>
          <w:sz w:val="28"/>
          <w:szCs w:val="28"/>
        </w:rPr>
      </w:pPr>
    </w:p>
    <w:p w:rsidR="00B4182E" w:rsidRPr="007350E7" w:rsidRDefault="00B4182E" w:rsidP="007350E7">
      <w:pPr>
        <w:rPr>
          <w:rFonts w:ascii="Cambria" w:eastAsia="Times New Roman" w:hAnsi="Cambria"/>
          <w:color w:val="215868"/>
          <w:kern w:val="28"/>
          <w:sz w:val="28"/>
          <w:szCs w:val="28"/>
        </w:rPr>
      </w:pPr>
    </w:p>
    <w:sectPr w:rsidR="00B4182E" w:rsidRPr="007350E7" w:rsidSect="007350E7">
      <w:headerReference w:type="default" r:id="rId10"/>
      <w:footerReference w:type="even" r:id="rId11"/>
      <w:headerReference w:type="first" r:id="rId12"/>
      <w:footerReference w:type="first" r:id="rId13"/>
      <w:pgSz w:w="11907" w:h="16839" w:code="9"/>
      <w:pgMar w:top="800" w:right="1134" w:bottom="851" w:left="1134" w:header="56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78C" w:rsidRDefault="007A778C">
      <w:pPr>
        <w:spacing w:after="0" w:line="240" w:lineRule="auto"/>
      </w:pPr>
      <w:r>
        <w:separator/>
      </w:r>
    </w:p>
  </w:endnote>
  <w:endnote w:type="continuationSeparator" w:id="0">
    <w:p w:rsidR="007A778C" w:rsidRDefault="007A7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463079">
    <w:pPr>
      <w:pStyle w:val="Stopka"/>
    </w:pPr>
    <w:r>
      <w:rPr>
        <w:noProof/>
      </w:rPr>
      <w:drawing>
        <wp:anchor distT="0" distB="0" distL="114300" distR="114300" simplePos="0" relativeHeight="251659776" behindDoc="1" locked="0" layoutInCell="1" allowOverlap="1" wp14:anchorId="67545781" wp14:editId="29ADDB2A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10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463079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8752" behindDoc="1" locked="0" layoutInCell="1" allowOverlap="1" wp14:anchorId="44CAC5D9" wp14:editId="3214DED0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7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78C" w:rsidRDefault="007A778C">
      <w:pPr>
        <w:spacing w:after="0" w:line="240" w:lineRule="auto"/>
      </w:pPr>
      <w:r>
        <w:separator/>
      </w:r>
    </w:p>
  </w:footnote>
  <w:footnote w:type="continuationSeparator" w:id="0">
    <w:p w:rsidR="007A778C" w:rsidRDefault="007A7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46307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749A950" wp14:editId="5FF1484D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54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51780A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Jednostki długości</w:t>
                          </w:r>
                          <w:r w:rsidR="00A13EEA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masy</w:t>
                          </w:r>
                          <w:r w:rsidR="0046307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A45772" w:rsidRPr="002C4363">
                            <w:rPr>
                              <w:color w:val="FFFFFF"/>
                            </w:rPr>
                            <w:t xml:space="preserve"> </w:t>
                          </w:r>
                          <w:r w:rsidR="00A45772">
                            <w:rPr>
                              <w:color w:val="FFFFFF"/>
                            </w:rPr>
                            <w:t xml:space="preserve"> </w:t>
                          </w:r>
                          <w:r w:rsidR="00B2641F" w:rsidRPr="002C4363">
                            <w:rPr>
                              <w:color w:val="FFFFFF"/>
                            </w:rPr>
                            <w:t>Klasa 4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9" type="#_x0000_t202" style="position:absolute;margin-left:548.45pt;margin-top:231.5pt;width:32.25pt;height:378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0WjrwIAAK0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51780A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Jednostki długości</w:t>
                    </w:r>
                    <w:r w:rsidR="00A13EEA">
                      <w:rPr>
                        <w:rFonts w:ascii="Times New Roman" w:hAnsi="Times New Roman"/>
                        <w:sz w:val="24"/>
                        <w:szCs w:val="24"/>
                      </w:rPr>
                      <w:t>, masy</w:t>
                    </w:r>
                    <w:r w:rsidR="00463079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A45772" w:rsidRPr="002C4363">
                      <w:rPr>
                        <w:color w:val="FFFFFF"/>
                      </w:rPr>
                      <w:t xml:space="preserve"> </w:t>
                    </w:r>
                    <w:r w:rsidR="00A45772">
                      <w:rPr>
                        <w:color w:val="FFFFFF"/>
                      </w:rPr>
                      <w:t xml:space="preserve"> </w:t>
                    </w:r>
                    <w:r w:rsidR="00B2641F" w:rsidRPr="002C4363">
                      <w:rPr>
                        <w:color w:val="FFFFFF"/>
                      </w:rPr>
                      <w:t>Klasa 4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466F994C" wp14:editId="4258E4F5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0" t="0" r="43180" b="51435"/>
              <wp:wrapNone/>
              <wp:docPr id="53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C2D69B"/>
                          </a:gs>
                          <a:gs pos="50000">
                            <a:srgbClr val="9BBB59"/>
                          </a:gs>
                          <a:gs pos="100000">
                            <a:srgbClr val="C2D69B"/>
                          </a:gs>
                        </a:gsLst>
                        <a:lin ang="5400000" scaled="1"/>
                      </a:gradFill>
                      <a:ln w="12700" cap="flat" cmpd="sng" algn="ctr">
                        <a:solidFill>
                          <a:srgbClr val="9BBB59"/>
                        </a:solidFill>
                        <a:prstDash val="solid"/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/>
                        </a:outerShdw>
                      </a:effectLst>
                    </wps:spPr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30" style="position:absolute;margin-left:541.75pt;margin-top:0;width:53.6pt;height:841.9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" fillcolor="#c2d69b" strokecolor="#9bbb59" strokeweight="1pt">
              <v:fill color2="#9bbb59" focus="50%" type="gradient"/>
              <v:shadow on="t" color="#4e6128" offset="1pt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463079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DBD91EF" wp14:editId="3C942FBA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51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1BF7CB5D" wp14:editId="0C416BA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50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NLyfYJ4AgAA7w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1071F12"/>
    <w:multiLevelType w:val="hybridMultilevel"/>
    <w:tmpl w:val="50D6ADB8"/>
    <w:lvl w:ilvl="0" w:tplc="805A8904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E36C0A" w:themeColor="accent6" w:themeShade="BF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5F07B0"/>
    <w:multiLevelType w:val="hybridMultilevel"/>
    <w:tmpl w:val="421813F0"/>
    <w:lvl w:ilvl="0" w:tplc="BBDC690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color w:val="E36C0A" w:themeColor="accent6" w:themeShade="BF"/>
        <w:sz w:val="32"/>
        <w:szCs w:val="32"/>
      </w:rPr>
    </w:lvl>
    <w:lvl w:ilvl="1" w:tplc="922872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8B0294"/>
    <w:multiLevelType w:val="hybridMultilevel"/>
    <w:tmpl w:val="53983D6E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922872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160E"/>
    <w:rsid w:val="00071C70"/>
    <w:rsid w:val="00076A0C"/>
    <w:rsid w:val="000971A1"/>
    <w:rsid w:val="000A0867"/>
    <w:rsid w:val="000A2600"/>
    <w:rsid w:val="000C3545"/>
    <w:rsid w:val="000C390B"/>
    <w:rsid w:val="000D10B5"/>
    <w:rsid w:val="000D1D6A"/>
    <w:rsid w:val="000E4DE2"/>
    <w:rsid w:val="000E7550"/>
    <w:rsid w:val="001051BC"/>
    <w:rsid w:val="001160C8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51C4"/>
    <w:rsid w:val="003C2150"/>
    <w:rsid w:val="003C50D3"/>
    <w:rsid w:val="00411F55"/>
    <w:rsid w:val="0043523E"/>
    <w:rsid w:val="00456B46"/>
    <w:rsid w:val="00463079"/>
    <w:rsid w:val="00483427"/>
    <w:rsid w:val="0048674D"/>
    <w:rsid w:val="00494865"/>
    <w:rsid w:val="00495CF1"/>
    <w:rsid w:val="004E0289"/>
    <w:rsid w:val="004E612C"/>
    <w:rsid w:val="00502548"/>
    <w:rsid w:val="0051780A"/>
    <w:rsid w:val="00524E3C"/>
    <w:rsid w:val="00525657"/>
    <w:rsid w:val="00526002"/>
    <w:rsid w:val="00533D49"/>
    <w:rsid w:val="00541E77"/>
    <w:rsid w:val="00542B65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805"/>
    <w:rsid w:val="005E31C7"/>
    <w:rsid w:val="005E5D03"/>
    <w:rsid w:val="00602A02"/>
    <w:rsid w:val="006055F4"/>
    <w:rsid w:val="006369DA"/>
    <w:rsid w:val="006459EA"/>
    <w:rsid w:val="00656333"/>
    <w:rsid w:val="0066326B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350E7"/>
    <w:rsid w:val="007404D3"/>
    <w:rsid w:val="00744622"/>
    <w:rsid w:val="00756ECF"/>
    <w:rsid w:val="00784236"/>
    <w:rsid w:val="00786B2F"/>
    <w:rsid w:val="007949E6"/>
    <w:rsid w:val="007A1EF6"/>
    <w:rsid w:val="007A369E"/>
    <w:rsid w:val="007A5143"/>
    <w:rsid w:val="007A778C"/>
    <w:rsid w:val="007B4978"/>
    <w:rsid w:val="007D0166"/>
    <w:rsid w:val="007F7E19"/>
    <w:rsid w:val="00822FD0"/>
    <w:rsid w:val="00823295"/>
    <w:rsid w:val="00843353"/>
    <w:rsid w:val="00850ED2"/>
    <w:rsid w:val="0086594A"/>
    <w:rsid w:val="0087262D"/>
    <w:rsid w:val="00875826"/>
    <w:rsid w:val="008A2553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D1405"/>
    <w:rsid w:val="009D7510"/>
    <w:rsid w:val="009E4734"/>
    <w:rsid w:val="009F608D"/>
    <w:rsid w:val="009F6C8B"/>
    <w:rsid w:val="00A0374A"/>
    <w:rsid w:val="00A0761B"/>
    <w:rsid w:val="00A10120"/>
    <w:rsid w:val="00A105F4"/>
    <w:rsid w:val="00A13EEA"/>
    <w:rsid w:val="00A34B26"/>
    <w:rsid w:val="00A427B3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4182E"/>
    <w:rsid w:val="00B528D2"/>
    <w:rsid w:val="00B55938"/>
    <w:rsid w:val="00B67C58"/>
    <w:rsid w:val="00B725F1"/>
    <w:rsid w:val="00B76FB4"/>
    <w:rsid w:val="00B77A38"/>
    <w:rsid w:val="00B80411"/>
    <w:rsid w:val="00BB740B"/>
    <w:rsid w:val="00BC3506"/>
    <w:rsid w:val="00BE37E4"/>
    <w:rsid w:val="00BE75CE"/>
    <w:rsid w:val="00C4260D"/>
    <w:rsid w:val="00C56F1F"/>
    <w:rsid w:val="00C73DB8"/>
    <w:rsid w:val="00C75285"/>
    <w:rsid w:val="00C86A10"/>
    <w:rsid w:val="00CA60E8"/>
    <w:rsid w:val="00CC4027"/>
    <w:rsid w:val="00CD4929"/>
    <w:rsid w:val="00CE577E"/>
    <w:rsid w:val="00D00048"/>
    <w:rsid w:val="00D21E13"/>
    <w:rsid w:val="00D237C0"/>
    <w:rsid w:val="00D24FA6"/>
    <w:rsid w:val="00D3383F"/>
    <w:rsid w:val="00D36EC9"/>
    <w:rsid w:val="00D60594"/>
    <w:rsid w:val="00D61106"/>
    <w:rsid w:val="00D623FB"/>
    <w:rsid w:val="00D62D67"/>
    <w:rsid w:val="00D6553D"/>
    <w:rsid w:val="00D75403"/>
    <w:rsid w:val="00D90B1D"/>
    <w:rsid w:val="00DB718D"/>
    <w:rsid w:val="00DC28F1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83A30"/>
    <w:rsid w:val="00EB0AAB"/>
    <w:rsid w:val="00EC015C"/>
    <w:rsid w:val="00EC4C37"/>
    <w:rsid w:val="00EC6BF1"/>
    <w:rsid w:val="00ED5C40"/>
    <w:rsid w:val="00ED65FA"/>
    <w:rsid w:val="00EE2B0C"/>
    <w:rsid w:val="00EF6334"/>
    <w:rsid w:val="00F13A03"/>
    <w:rsid w:val="00F42F1F"/>
    <w:rsid w:val="00F53D26"/>
    <w:rsid w:val="00F53F9E"/>
    <w:rsid w:val="00F541B2"/>
    <w:rsid w:val="00F6262A"/>
    <w:rsid w:val="00F65C84"/>
    <w:rsid w:val="00F93220"/>
    <w:rsid w:val="00FA3D50"/>
    <w:rsid w:val="00FC3E79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customStyle="1" w:styleId="needref">
    <w:name w:val="need_ref"/>
    <w:basedOn w:val="Domylnaczcionkaakapitu"/>
    <w:rsid w:val="005025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customStyle="1" w:styleId="needref">
    <w:name w:val="need_ref"/>
    <w:basedOn w:val="Domylnaczcionkaakapitu"/>
    <w:rsid w:val="00502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9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5B1C8-4400-402D-BDB5-C18E555BA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</TotalTime>
  <Pages>1</Pages>
  <Words>42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Liczby naturalne, znak więszkości, znak mniejszości</cp:keywords>
  <cp:lastModifiedBy>Ania</cp:lastModifiedBy>
  <cp:revision>3</cp:revision>
  <cp:lastPrinted>2013-08-29T14:31:00Z</cp:lastPrinted>
  <dcterms:created xsi:type="dcterms:W3CDTF">2013-08-29T14:31:00Z</dcterms:created>
  <dcterms:modified xsi:type="dcterms:W3CDTF">2013-08-29T14:31:00Z</dcterms:modified>
</cp:coreProperties>
</file>